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613D9" w14:textId="77777777" w:rsidR="00C90015" w:rsidRPr="00C90015" w:rsidRDefault="00C90015" w:rsidP="00AC613D">
      <w:pPr>
        <w:spacing w:after="120" w:line="240" w:lineRule="auto"/>
        <w:jc w:val="both"/>
        <w:rPr>
          <w:rFonts w:ascii="Arial" w:eastAsiaTheme="majorEastAsia" w:hAnsi="Arial" w:cs="Arial"/>
          <w:b/>
          <w:bCs/>
          <w:sz w:val="28"/>
          <w:szCs w:val="28"/>
        </w:rPr>
      </w:pPr>
      <w:r w:rsidRPr="00C90015">
        <w:rPr>
          <w:rFonts w:ascii="Arial" w:eastAsiaTheme="majorEastAsia" w:hAnsi="Arial" w:cs="Arial"/>
          <w:b/>
          <w:bCs/>
          <w:sz w:val="28"/>
          <w:szCs w:val="28"/>
        </w:rPr>
        <w:t>Karadeniz Technical University</w:t>
      </w:r>
    </w:p>
    <w:p w14:paraId="68644824" w14:textId="77777777" w:rsidR="00C90015" w:rsidRPr="00C90015" w:rsidRDefault="00C90015" w:rsidP="00AC613D">
      <w:pPr>
        <w:spacing w:after="120" w:line="240" w:lineRule="auto"/>
        <w:jc w:val="both"/>
        <w:rPr>
          <w:rFonts w:ascii="Arial" w:eastAsiaTheme="majorEastAsia" w:hAnsi="Arial" w:cs="Arial"/>
          <w:b/>
          <w:bCs/>
          <w:sz w:val="28"/>
          <w:szCs w:val="28"/>
        </w:rPr>
      </w:pPr>
      <w:r w:rsidRPr="00C90015">
        <w:rPr>
          <w:rFonts w:ascii="Arial" w:eastAsiaTheme="majorEastAsia" w:hAnsi="Arial" w:cs="Arial"/>
          <w:b/>
          <w:bCs/>
          <w:sz w:val="28"/>
          <w:szCs w:val="28"/>
        </w:rPr>
        <w:t>Software Engineering Department</w:t>
      </w:r>
    </w:p>
    <w:p w14:paraId="6A3084E3" w14:textId="504CA0DF" w:rsidR="00C90015" w:rsidRPr="00C90015" w:rsidRDefault="00C90015" w:rsidP="00AC613D">
      <w:pPr>
        <w:spacing w:after="120" w:line="240" w:lineRule="auto"/>
        <w:jc w:val="both"/>
        <w:rPr>
          <w:rFonts w:ascii="Arial" w:eastAsiaTheme="majorEastAsia" w:hAnsi="Arial" w:cs="Arial"/>
          <w:b/>
          <w:bCs/>
          <w:sz w:val="28"/>
          <w:szCs w:val="28"/>
        </w:rPr>
      </w:pPr>
      <w:r w:rsidRPr="00C90015">
        <w:rPr>
          <w:rFonts w:ascii="Arial" w:eastAsiaTheme="majorEastAsia" w:hAnsi="Arial" w:cs="Arial"/>
          <w:b/>
          <w:bCs/>
          <w:sz w:val="28"/>
          <w:szCs w:val="28"/>
        </w:rPr>
        <w:t>Programming II</w:t>
      </w:r>
    </w:p>
    <w:p w14:paraId="1EB38D74" w14:textId="414668ED" w:rsidR="00C90015" w:rsidRDefault="00C90015" w:rsidP="00AC613D">
      <w:pPr>
        <w:pBdr>
          <w:bottom w:val="single" w:sz="6" w:space="1" w:color="auto"/>
        </w:pBdr>
        <w:spacing w:after="240" w:line="240" w:lineRule="auto"/>
        <w:jc w:val="both"/>
        <w:rPr>
          <w:rFonts w:ascii="Arial" w:eastAsiaTheme="majorEastAsia" w:hAnsi="Arial" w:cs="Arial"/>
          <w:b/>
          <w:bCs/>
          <w:sz w:val="28"/>
          <w:szCs w:val="28"/>
        </w:rPr>
      </w:pPr>
      <w:r w:rsidRPr="00C90015">
        <w:rPr>
          <w:rFonts w:ascii="Arial" w:eastAsiaTheme="majorEastAsia" w:hAnsi="Arial" w:cs="Arial"/>
          <w:b/>
          <w:bCs/>
          <w:sz w:val="28"/>
          <w:szCs w:val="28"/>
        </w:rPr>
        <w:t>Term Project Report</w:t>
      </w:r>
    </w:p>
    <w:p w14:paraId="11B65CED" w14:textId="619D0E35" w:rsidR="00146EA2" w:rsidRDefault="00000000" w:rsidP="0028128E">
      <w:pPr>
        <w:pStyle w:val="Balk1"/>
        <w:jc w:val="both"/>
        <w:rPr>
          <w:rFonts w:ascii="Arial" w:hAnsi="Arial" w:cs="Arial"/>
          <w:color w:val="auto"/>
        </w:rPr>
      </w:pPr>
      <w:r w:rsidRPr="00C90015">
        <w:rPr>
          <w:rFonts w:ascii="Arial" w:hAnsi="Arial" w:cs="Arial"/>
          <w:color w:val="auto"/>
        </w:rPr>
        <w:t>Project Title: Turkiye Neighborhood Information Management and Analysis System</w:t>
      </w:r>
    </w:p>
    <w:p w14:paraId="1D14ABCF" w14:textId="77777777" w:rsidR="0057671C" w:rsidRDefault="0057671C" w:rsidP="0057671C"/>
    <w:p w14:paraId="231FA18A" w14:textId="615B5E94" w:rsidR="0057671C" w:rsidRPr="00AC613D" w:rsidRDefault="0057671C" w:rsidP="00AC613D">
      <w:pPr>
        <w:spacing w:after="120" w:line="240" w:lineRule="auto"/>
        <w:rPr>
          <w:rFonts w:ascii="Arial" w:hAnsi="Arial" w:cs="Arial"/>
          <w:b/>
          <w:bCs/>
          <w:sz w:val="28"/>
          <w:szCs w:val="28"/>
        </w:rPr>
      </w:pPr>
      <w:r w:rsidRPr="00AC613D">
        <w:rPr>
          <w:rFonts w:ascii="Arial" w:hAnsi="Arial" w:cs="Arial"/>
          <w:b/>
          <w:bCs/>
          <w:sz w:val="28"/>
          <w:szCs w:val="28"/>
        </w:rPr>
        <w:t>Team Name:</w:t>
      </w:r>
      <w:r w:rsidR="009F3808">
        <w:rPr>
          <w:rFonts w:ascii="Arial" w:hAnsi="Arial" w:cs="Arial"/>
          <w:b/>
          <w:bCs/>
          <w:sz w:val="28"/>
          <w:szCs w:val="28"/>
        </w:rPr>
        <w:t xml:space="preserve"> </w:t>
      </w:r>
      <w:r w:rsidR="009F3808" w:rsidRPr="009F3808">
        <w:rPr>
          <w:rFonts w:ascii="Arial" w:hAnsi="Arial" w:cs="Arial"/>
          <w:b/>
          <w:bCs/>
          <w:color w:val="FF0000"/>
        </w:rPr>
        <w:t>[</w:t>
      </w:r>
      <w:r w:rsidR="009F3808" w:rsidRPr="009F3808">
        <w:rPr>
          <w:rFonts w:ascii="Arial" w:hAnsi="Arial" w:cs="Arial"/>
          <w:b/>
          <w:bCs/>
          <w:color w:val="FF0000"/>
        </w:rPr>
        <w:t>Each group must choose a unique and creative team name that reflects the spirit or theme of their project</w:t>
      </w:r>
      <w:r w:rsidR="009F3808" w:rsidRPr="009F3808">
        <w:rPr>
          <w:rFonts w:ascii="Arial" w:hAnsi="Arial" w:cs="Arial"/>
          <w:b/>
          <w:bCs/>
          <w:color w:val="FF0000"/>
        </w:rPr>
        <w:t>]</w:t>
      </w:r>
    </w:p>
    <w:p w14:paraId="1C17BA5B" w14:textId="4C286A72" w:rsidR="00146EA2" w:rsidRPr="00AC613D" w:rsidRDefault="00000000" w:rsidP="00AC613D">
      <w:pPr>
        <w:rPr>
          <w:rFonts w:ascii="Arial" w:hAnsi="Arial" w:cs="Arial"/>
          <w:b/>
          <w:bCs/>
          <w:sz w:val="28"/>
          <w:szCs w:val="28"/>
        </w:rPr>
      </w:pPr>
      <w:r w:rsidRPr="00AC613D">
        <w:rPr>
          <w:rFonts w:ascii="Arial" w:hAnsi="Arial" w:cs="Arial"/>
          <w:b/>
          <w:bCs/>
          <w:sz w:val="28"/>
          <w:szCs w:val="28"/>
        </w:rPr>
        <w:t>Team Members:</w:t>
      </w:r>
    </w:p>
    <w:p w14:paraId="672A4545" w14:textId="77777777" w:rsidR="0057671C" w:rsidRPr="0057671C" w:rsidRDefault="0057671C" w:rsidP="0057671C">
      <w:pPr>
        <w:spacing w:before="120" w:after="120"/>
        <w:rPr>
          <w:rFonts w:ascii="Arial" w:hAnsi="Arial" w:cs="Arial"/>
        </w:rPr>
      </w:pPr>
      <w:r w:rsidRPr="0057671C">
        <w:rPr>
          <w:rFonts w:ascii="Arial" w:hAnsi="Arial" w:cs="Arial"/>
        </w:rPr>
        <w:t>Student Name and Surname - Student Number</w:t>
      </w:r>
    </w:p>
    <w:p w14:paraId="244C0FDF" w14:textId="5BB0474D" w:rsidR="0057671C" w:rsidRDefault="0057671C" w:rsidP="0057671C">
      <w:pPr>
        <w:spacing w:before="120" w:after="120"/>
        <w:rPr>
          <w:rFonts w:ascii="Arial" w:hAnsi="Arial" w:cs="Arial"/>
        </w:rPr>
      </w:pPr>
      <w:r w:rsidRPr="0057671C">
        <w:rPr>
          <w:rFonts w:ascii="Arial" w:hAnsi="Arial" w:cs="Arial"/>
        </w:rPr>
        <w:t>Student Name and Surname - Student Number</w:t>
      </w:r>
    </w:p>
    <w:p w14:paraId="3572410E" w14:textId="77777777" w:rsidR="00146EA2" w:rsidRPr="00C90015" w:rsidRDefault="00000000" w:rsidP="0028128E">
      <w:pPr>
        <w:pStyle w:val="Balk1"/>
        <w:jc w:val="both"/>
        <w:rPr>
          <w:rFonts w:ascii="Arial" w:hAnsi="Arial" w:cs="Arial"/>
          <w:color w:val="auto"/>
        </w:rPr>
      </w:pPr>
      <w:r w:rsidRPr="00C90015">
        <w:rPr>
          <w:rFonts w:ascii="Arial" w:hAnsi="Arial" w:cs="Arial"/>
          <w:color w:val="auto"/>
        </w:rPr>
        <w:t>1. Objective</w:t>
      </w:r>
    </w:p>
    <w:p w14:paraId="7B36831C" w14:textId="71D49868" w:rsidR="00146EA2" w:rsidRPr="00C90015" w:rsidRDefault="00000000" w:rsidP="0057671C">
      <w:pPr>
        <w:spacing w:before="120"/>
        <w:jc w:val="both"/>
        <w:rPr>
          <w:rFonts w:ascii="Arial" w:hAnsi="Arial" w:cs="Arial"/>
        </w:rPr>
      </w:pPr>
      <w:r w:rsidRPr="00C90015">
        <w:rPr>
          <w:rFonts w:ascii="Arial" w:hAnsi="Arial" w:cs="Arial"/>
        </w:rPr>
        <w:t xml:space="preserve">The main objective of this project is to develop a Python-based system that enables management, search, analysis, and visualization of neighborhood data in Turkey. The system reads data from a text file and provides users with a variety of functions, including search operations, listing neighborhoods, adding, deleting, updating and moving neighborhood records, and visualizing data through bar and pie charts using </w:t>
      </w:r>
      <w:r w:rsidR="0028128E" w:rsidRPr="0028128E">
        <w:rPr>
          <w:rFonts w:ascii="Arial" w:hAnsi="Arial" w:cs="Arial"/>
        </w:rPr>
        <w:t>Matplotlib</w:t>
      </w:r>
      <w:r w:rsidRPr="00C90015">
        <w:rPr>
          <w:rFonts w:ascii="Arial" w:hAnsi="Arial" w:cs="Arial"/>
        </w:rPr>
        <w:t>.</w:t>
      </w:r>
    </w:p>
    <w:p w14:paraId="7550BEE2" w14:textId="77777777" w:rsidR="00146EA2" w:rsidRPr="00C90015" w:rsidRDefault="00000000" w:rsidP="0028128E">
      <w:pPr>
        <w:pStyle w:val="Balk1"/>
        <w:jc w:val="both"/>
        <w:rPr>
          <w:rFonts w:ascii="Arial" w:hAnsi="Arial" w:cs="Arial"/>
          <w:color w:val="auto"/>
        </w:rPr>
      </w:pPr>
      <w:r w:rsidRPr="00C90015">
        <w:rPr>
          <w:rFonts w:ascii="Arial" w:hAnsi="Arial" w:cs="Arial"/>
          <w:color w:val="auto"/>
        </w:rPr>
        <w:t>2. Methodology</w:t>
      </w:r>
    </w:p>
    <w:p w14:paraId="35B7CBBA" w14:textId="77777777" w:rsidR="00146EA2" w:rsidRPr="00C90015" w:rsidRDefault="00000000" w:rsidP="001F4011">
      <w:pPr>
        <w:spacing w:before="120"/>
        <w:jc w:val="both"/>
        <w:rPr>
          <w:rFonts w:ascii="Arial" w:hAnsi="Arial" w:cs="Arial"/>
        </w:rPr>
      </w:pPr>
      <w:r w:rsidRPr="00C90015">
        <w:rPr>
          <w:rFonts w:ascii="Arial" w:hAnsi="Arial" w:cs="Arial"/>
        </w:rPr>
        <w:t>The system is developed by applying modular programming principles in Python. Each functionality is implemented in separate functions within an imported module. The program adheres to PEP 8 standards and includes error handling for file operations and user inputs. Lists are used as the main data structure to manipulate and manage the neighborhood data.</w:t>
      </w:r>
    </w:p>
    <w:p w14:paraId="670F8080" w14:textId="77777777" w:rsidR="00146EA2" w:rsidRPr="00C90015" w:rsidRDefault="00000000" w:rsidP="0028128E">
      <w:pPr>
        <w:pStyle w:val="Balk1"/>
        <w:jc w:val="both"/>
        <w:rPr>
          <w:rFonts w:ascii="Arial" w:hAnsi="Arial" w:cs="Arial"/>
          <w:color w:val="auto"/>
        </w:rPr>
      </w:pPr>
      <w:r w:rsidRPr="00C90015">
        <w:rPr>
          <w:rFonts w:ascii="Arial" w:hAnsi="Arial" w:cs="Arial"/>
          <w:color w:val="auto"/>
        </w:rPr>
        <w:t>3. Implemented Features</w:t>
      </w:r>
    </w:p>
    <w:p w14:paraId="7DCEC0A9" w14:textId="77777777" w:rsidR="001F4011" w:rsidRPr="001F4011" w:rsidRDefault="001F4011" w:rsidP="00857216">
      <w:pPr>
        <w:pStyle w:val="ListeParagraf"/>
        <w:numPr>
          <w:ilvl w:val="0"/>
          <w:numId w:val="10"/>
        </w:numPr>
        <w:spacing w:before="120"/>
        <w:ind w:hanging="357"/>
        <w:jc w:val="both"/>
        <w:rPr>
          <w:rFonts w:ascii="Arial" w:hAnsi="Arial" w:cs="Arial"/>
        </w:rPr>
      </w:pPr>
      <w:r w:rsidRPr="001F4011">
        <w:rPr>
          <w:rFonts w:ascii="Arial" w:hAnsi="Arial" w:cs="Arial"/>
        </w:rPr>
        <w:t>Exact and partial neighborhood search</w:t>
      </w:r>
    </w:p>
    <w:p w14:paraId="7FC1FE9D" w14:textId="77777777" w:rsidR="001F4011" w:rsidRPr="001F4011" w:rsidRDefault="001F4011" w:rsidP="001F4011">
      <w:pPr>
        <w:pStyle w:val="ListeParagraf"/>
        <w:numPr>
          <w:ilvl w:val="0"/>
          <w:numId w:val="10"/>
        </w:numPr>
        <w:jc w:val="both"/>
        <w:rPr>
          <w:rFonts w:ascii="Arial" w:hAnsi="Arial" w:cs="Arial"/>
        </w:rPr>
      </w:pPr>
      <w:r w:rsidRPr="001F4011">
        <w:rPr>
          <w:rFonts w:ascii="Arial" w:hAnsi="Arial" w:cs="Arial"/>
        </w:rPr>
        <w:t>Listing neighborhoods in a province or district in sorted order</w:t>
      </w:r>
    </w:p>
    <w:p w14:paraId="5051CA8A" w14:textId="77777777" w:rsidR="001F4011" w:rsidRPr="001F4011" w:rsidRDefault="001F4011" w:rsidP="001F4011">
      <w:pPr>
        <w:pStyle w:val="ListeParagraf"/>
        <w:numPr>
          <w:ilvl w:val="0"/>
          <w:numId w:val="10"/>
        </w:numPr>
        <w:jc w:val="both"/>
        <w:rPr>
          <w:rFonts w:ascii="Arial" w:hAnsi="Arial" w:cs="Arial"/>
        </w:rPr>
      </w:pPr>
      <w:r w:rsidRPr="001F4011">
        <w:rPr>
          <w:rFonts w:ascii="Arial" w:hAnsi="Arial" w:cs="Arial"/>
        </w:rPr>
        <w:t>Adding, deleting, updating, and moving neighborhoods</w:t>
      </w:r>
    </w:p>
    <w:p w14:paraId="6CD3F38F" w14:textId="212A2F4A" w:rsidR="001F4011" w:rsidRPr="001F4011" w:rsidRDefault="001F4011" w:rsidP="001F4011">
      <w:pPr>
        <w:pStyle w:val="ListeParagraf"/>
        <w:numPr>
          <w:ilvl w:val="0"/>
          <w:numId w:val="10"/>
        </w:numPr>
        <w:jc w:val="both"/>
        <w:rPr>
          <w:rFonts w:ascii="Arial" w:hAnsi="Arial" w:cs="Arial"/>
        </w:rPr>
      </w:pPr>
      <w:r w:rsidRPr="001F4011">
        <w:rPr>
          <w:rFonts w:ascii="Arial" w:hAnsi="Arial" w:cs="Arial"/>
        </w:rPr>
        <w:t>Visualizing data (bar and pie charts)</w:t>
      </w:r>
    </w:p>
    <w:p w14:paraId="58C197D9" w14:textId="1A33B694" w:rsidR="00146EA2" w:rsidRPr="001F4011" w:rsidRDefault="001F4011" w:rsidP="001F4011">
      <w:pPr>
        <w:pStyle w:val="ListeParagraf"/>
        <w:numPr>
          <w:ilvl w:val="0"/>
          <w:numId w:val="10"/>
        </w:numPr>
        <w:jc w:val="both"/>
        <w:rPr>
          <w:rFonts w:ascii="Arial" w:hAnsi="Arial" w:cs="Arial"/>
        </w:rPr>
      </w:pPr>
      <w:r w:rsidRPr="001F4011">
        <w:rPr>
          <w:rFonts w:ascii="Arial" w:hAnsi="Arial" w:cs="Arial"/>
        </w:rPr>
        <w:lastRenderedPageBreak/>
        <w:t>Statistical analysis of the dataset including average, most/least common names</w:t>
      </w:r>
    </w:p>
    <w:p w14:paraId="15EB4882" w14:textId="77777777" w:rsidR="00146EA2" w:rsidRPr="00C90015" w:rsidRDefault="00000000" w:rsidP="0028128E">
      <w:pPr>
        <w:pStyle w:val="Balk1"/>
        <w:jc w:val="both"/>
        <w:rPr>
          <w:rFonts w:ascii="Arial" w:hAnsi="Arial" w:cs="Arial"/>
          <w:color w:val="auto"/>
        </w:rPr>
      </w:pPr>
      <w:r w:rsidRPr="00C90015">
        <w:rPr>
          <w:rFonts w:ascii="Arial" w:hAnsi="Arial" w:cs="Arial"/>
          <w:color w:val="auto"/>
        </w:rPr>
        <w:t>4. Sample Execution and Outputs</w:t>
      </w:r>
    </w:p>
    <w:p w14:paraId="7E49738C" w14:textId="77777777" w:rsidR="00146EA2" w:rsidRPr="00C90015" w:rsidRDefault="00000000" w:rsidP="001F4011">
      <w:pPr>
        <w:spacing w:before="120"/>
        <w:jc w:val="both"/>
        <w:rPr>
          <w:rFonts w:ascii="Arial" w:hAnsi="Arial" w:cs="Arial"/>
        </w:rPr>
      </w:pPr>
      <w:r w:rsidRPr="00C90015">
        <w:rPr>
          <w:rFonts w:ascii="Arial" w:hAnsi="Arial" w:cs="Arial"/>
        </w:rPr>
        <w:t>Various operations were tested, including searching for the neighborhood 'KABASAKAL', listing neighborhoods in 'Giresun -&gt; Bulancak', and generating visual charts for a selected province. The system successfully performed these tasks and handled invalid inputs gracefully.</w:t>
      </w:r>
    </w:p>
    <w:p w14:paraId="62E2B745" w14:textId="77777777" w:rsidR="00146EA2" w:rsidRPr="00C90015" w:rsidRDefault="00000000" w:rsidP="0028128E">
      <w:pPr>
        <w:pStyle w:val="Balk1"/>
        <w:jc w:val="both"/>
        <w:rPr>
          <w:rFonts w:ascii="Arial" w:hAnsi="Arial" w:cs="Arial"/>
          <w:color w:val="auto"/>
        </w:rPr>
      </w:pPr>
      <w:r w:rsidRPr="00C90015">
        <w:rPr>
          <w:rFonts w:ascii="Arial" w:hAnsi="Arial" w:cs="Arial"/>
          <w:color w:val="auto"/>
        </w:rPr>
        <w:t>5. Challenges Encountered</w:t>
      </w:r>
    </w:p>
    <w:p w14:paraId="2E9DC42F" w14:textId="6167A717" w:rsidR="00146EA2" w:rsidRPr="00C90015" w:rsidRDefault="00000000" w:rsidP="001F4011">
      <w:pPr>
        <w:spacing w:before="120"/>
        <w:jc w:val="both"/>
        <w:rPr>
          <w:rFonts w:ascii="Arial" w:hAnsi="Arial" w:cs="Arial"/>
        </w:rPr>
      </w:pPr>
      <w:r w:rsidRPr="00C90015">
        <w:rPr>
          <w:rFonts w:ascii="Arial" w:hAnsi="Arial" w:cs="Arial"/>
        </w:rPr>
        <w:t>Some of the challenges included parsing inconsistent data formats, managing data with similar names, and designing an intuitive user interface for console interaction. Additionally, managing display within a modular design posed integration challenges.</w:t>
      </w:r>
    </w:p>
    <w:p w14:paraId="757C0B0C" w14:textId="77777777" w:rsidR="00146EA2" w:rsidRPr="00C90015" w:rsidRDefault="00000000" w:rsidP="0028128E">
      <w:pPr>
        <w:pStyle w:val="Balk1"/>
        <w:jc w:val="both"/>
        <w:rPr>
          <w:rFonts w:ascii="Arial" w:hAnsi="Arial" w:cs="Arial"/>
          <w:color w:val="auto"/>
        </w:rPr>
      </w:pPr>
      <w:r w:rsidRPr="00C90015">
        <w:rPr>
          <w:rFonts w:ascii="Arial" w:hAnsi="Arial" w:cs="Arial"/>
          <w:color w:val="auto"/>
        </w:rPr>
        <w:t>6. Conclusion</w:t>
      </w:r>
    </w:p>
    <w:p w14:paraId="32C0D29B" w14:textId="77777777" w:rsidR="00146EA2" w:rsidRDefault="00000000" w:rsidP="001F4011">
      <w:pPr>
        <w:spacing w:before="120"/>
        <w:jc w:val="both"/>
        <w:rPr>
          <w:rFonts w:ascii="Arial" w:hAnsi="Arial" w:cs="Arial"/>
        </w:rPr>
      </w:pPr>
      <w:r w:rsidRPr="00C90015">
        <w:rPr>
          <w:rFonts w:ascii="Arial" w:hAnsi="Arial" w:cs="Arial"/>
        </w:rPr>
        <w:t>The project successfully demonstrated the use of Python programming for solving real-world data management problems. Through this assignment, we gained experience in modular programming, data handling, and basic visualization techniques.</w:t>
      </w:r>
    </w:p>
    <w:p w14:paraId="560F0764" w14:textId="77777777" w:rsidR="00756A6D" w:rsidRDefault="00756A6D" w:rsidP="001F4011">
      <w:pPr>
        <w:spacing w:before="120"/>
        <w:jc w:val="both"/>
        <w:rPr>
          <w:rFonts w:ascii="Arial" w:hAnsi="Arial" w:cs="Arial"/>
        </w:rPr>
      </w:pPr>
    </w:p>
    <w:p w14:paraId="7B94C1A4" w14:textId="6236F9A5" w:rsidR="00756A6D" w:rsidRPr="00C90015" w:rsidRDefault="00756A6D" w:rsidP="001F4011">
      <w:pPr>
        <w:spacing w:before="120"/>
        <w:jc w:val="both"/>
        <w:rPr>
          <w:rFonts w:ascii="Arial" w:hAnsi="Arial" w:cs="Arial"/>
        </w:rPr>
      </w:pPr>
      <w:r w:rsidRPr="00756A6D">
        <w:rPr>
          <w:rFonts w:ascii="Arial" w:hAnsi="Arial" w:cs="Arial"/>
        </w:rPr>
        <w:t>Good luck to everyone. I am sure I will see very nice programs.</w:t>
      </w:r>
    </w:p>
    <w:sectPr w:rsidR="00756A6D" w:rsidRPr="00C9001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224AEA"/>
    <w:multiLevelType w:val="hybridMultilevel"/>
    <w:tmpl w:val="4A62EA0A"/>
    <w:lvl w:ilvl="0" w:tplc="041F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351030153">
    <w:abstractNumId w:val="8"/>
  </w:num>
  <w:num w:numId="2" w16cid:durableId="1095058843">
    <w:abstractNumId w:val="6"/>
  </w:num>
  <w:num w:numId="3" w16cid:durableId="1144276583">
    <w:abstractNumId w:val="5"/>
  </w:num>
  <w:num w:numId="4" w16cid:durableId="1181966970">
    <w:abstractNumId w:val="4"/>
  </w:num>
  <w:num w:numId="5" w16cid:durableId="434401261">
    <w:abstractNumId w:val="7"/>
  </w:num>
  <w:num w:numId="6" w16cid:durableId="1265531811">
    <w:abstractNumId w:val="3"/>
  </w:num>
  <w:num w:numId="7" w16cid:durableId="1076979744">
    <w:abstractNumId w:val="2"/>
  </w:num>
  <w:num w:numId="8" w16cid:durableId="341592921">
    <w:abstractNumId w:val="1"/>
  </w:num>
  <w:num w:numId="9" w16cid:durableId="1869027077">
    <w:abstractNumId w:val="0"/>
  </w:num>
  <w:num w:numId="10" w16cid:durableId="14781069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05B6"/>
    <w:rsid w:val="000B19C8"/>
    <w:rsid w:val="00146EA2"/>
    <w:rsid w:val="0015074B"/>
    <w:rsid w:val="001F4011"/>
    <w:rsid w:val="0028128E"/>
    <w:rsid w:val="0029639D"/>
    <w:rsid w:val="00326F90"/>
    <w:rsid w:val="0049741F"/>
    <w:rsid w:val="0057671C"/>
    <w:rsid w:val="006B7EC6"/>
    <w:rsid w:val="00756A6D"/>
    <w:rsid w:val="00857216"/>
    <w:rsid w:val="009F3808"/>
    <w:rsid w:val="00A37B20"/>
    <w:rsid w:val="00A968EA"/>
    <w:rsid w:val="00AA1D8D"/>
    <w:rsid w:val="00AC613D"/>
    <w:rsid w:val="00B47730"/>
    <w:rsid w:val="00C90015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5925E"/>
  <w14:defaultImageDpi w14:val="300"/>
  <w15:docId w15:val="{A41A62E6-DEE1-44A7-AF64-8AAD01223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Çağatay M. Yılmaz</cp:lastModifiedBy>
  <cp:revision>14</cp:revision>
  <dcterms:created xsi:type="dcterms:W3CDTF">2013-12-23T23:15:00Z</dcterms:created>
  <dcterms:modified xsi:type="dcterms:W3CDTF">2025-04-24T08:16:00Z</dcterms:modified>
  <cp:category/>
</cp:coreProperties>
</file>